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986" w:rsidRPr="00253006" w:rsidRDefault="00E57986" w:rsidP="00E57986">
      <w:pPr>
        <w:pStyle w:val="Titre1"/>
        <w:numPr>
          <w:ilvl w:val="0"/>
          <w:numId w:val="0"/>
        </w:numPr>
        <w:rPr>
          <w:lang w:val="nl-BE"/>
        </w:rPr>
      </w:pPr>
      <w:bookmarkStart w:id="0" w:name="_Toc21510259"/>
      <w:bookmarkStart w:id="1" w:name="_Toc20127754"/>
      <w:bookmarkStart w:id="2" w:name="_Toc20134564"/>
      <w:bookmarkStart w:id="3" w:name="_Toc20134800"/>
      <w:r w:rsidRPr="00CB4224">
        <w:t>Bijlage</w:t>
      </w:r>
      <w:r w:rsidRPr="00253006">
        <w:rPr>
          <w:lang w:val="nl-BE"/>
        </w:rPr>
        <w:t xml:space="preserve"> 9: Samenwerkingsovereenkomst peterschap</w:t>
      </w:r>
      <w:bookmarkEnd w:id="0"/>
      <w:r w:rsidRPr="00253006">
        <w:rPr>
          <w:lang w:val="nl-BE"/>
        </w:rPr>
        <w:t xml:space="preserve"> </w:t>
      </w:r>
      <w:bookmarkEnd w:id="1"/>
      <w:bookmarkEnd w:id="2"/>
      <w:bookmarkEnd w:id="3"/>
    </w:p>
    <w:p w:rsidR="00E57986" w:rsidRPr="00253006" w:rsidRDefault="00E57986" w:rsidP="00E57986">
      <w:pPr>
        <w:spacing w:before="113"/>
        <w:ind w:left="-742" w:right="-96" w:firstLine="742"/>
        <w:jc w:val="both"/>
        <w:rPr>
          <w:rFonts w:ascii="Calibri" w:hAnsi="Calibri"/>
          <w:i/>
          <w:lang w:val="nl-BE"/>
        </w:rPr>
      </w:pPr>
    </w:p>
    <w:p w:rsidR="00E57986" w:rsidRPr="00063807" w:rsidRDefault="00E57986" w:rsidP="00E57986">
      <w:pPr>
        <w:spacing w:before="113"/>
        <w:ind w:right="-96"/>
        <w:jc w:val="both"/>
        <w:rPr>
          <w:rFonts w:ascii="Calibri" w:eastAsia="Calibri" w:hAnsi="Calibri"/>
          <w:i/>
          <w:iCs/>
          <w:color w:val="FF0000"/>
          <w:kern w:val="2"/>
          <w:lang w:val="nl-BE"/>
        </w:rPr>
      </w:pPr>
      <w:r w:rsidRPr="00063807">
        <w:rPr>
          <w:rFonts w:ascii="Calibri" w:hAnsi="Calibri"/>
          <w:i/>
          <w:color w:val="FF0000"/>
          <w:lang w:val="nl-BE"/>
        </w:rPr>
        <w:t>De handtekening van alle peters van het project is vereist.</w:t>
      </w:r>
    </w:p>
    <w:p w:rsidR="00E57986" w:rsidRPr="00253006" w:rsidRDefault="00E57986" w:rsidP="00E57986">
      <w:pPr>
        <w:spacing w:before="113"/>
        <w:ind w:left="-742" w:right="-96"/>
        <w:jc w:val="both"/>
        <w:rPr>
          <w:rFonts w:eastAsia="Calibri"/>
          <w:i/>
          <w:iCs/>
          <w:kern w:val="2"/>
          <w:lang w:val="nl-BE"/>
        </w:rPr>
      </w:pPr>
    </w:p>
    <w:p w:rsidR="00E57986" w:rsidRPr="00253006" w:rsidRDefault="00E57986" w:rsidP="00E57986">
      <w:pPr>
        <w:tabs>
          <w:tab w:val="left" w:pos="1843"/>
          <w:tab w:val="left" w:pos="1985"/>
        </w:tabs>
        <w:snapToGrid w:val="0"/>
        <w:spacing w:before="100" w:after="40"/>
        <w:rPr>
          <w:rFonts w:ascii="Calibri" w:hAnsi="Calibri"/>
          <w:lang w:val="nl-BE"/>
        </w:rPr>
      </w:pPr>
      <w:r w:rsidRPr="00253006">
        <w:rPr>
          <w:rFonts w:ascii="Calibri" w:hAnsi="Calibri"/>
          <w:lang w:val="nl-BE"/>
        </w:rPr>
        <w:t xml:space="preserve">De entiteit van de peter (maatschappelijke benaming): </w:t>
      </w:r>
    </w:p>
    <w:p w:rsidR="00E57986" w:rsidRPr="00253006" w:rsidRDefault="00E57986" w:rsidP="00E57986">
      <w:pPr>
        <w:tabs>
          <w:tab w:val="left" w:pos="1843"/>
          <w:tab w:val="left" w:pos="1985"/>
        </w:tabs>
        <w:snapToGrid w:val="0"/>
        <w:spacing w:before="100" w:after="40"/>
        <w:rPr>
          <w:rFonts w:ascii="Calibri" w:hAnsi="Calibri"/>
          <w:lang w:val="nl-BE"/>
        </w:rPr>
      </w:pPr>
      <w:r w:rsidRPr="00253006">
        <w:rPr>
          <w:rFonts w:ascii="Calibri" w:hAnsi="Calibri"/>
          <w:lang w:val="nl-BE"/>
        </w:rPr>
        <w:t>Maatschappelijke zetel:</w:t>
      </w:r>
    </w:p>
    <w:p w:rsidR="00E57986" w:rsidRPr="00253006" w:rsidRDefault="00E57986" w:rsidP="00E57986">
      <w:pPr>
        <w:tabs>
          <w:tab w:val="left" w:pos="1843"/>
          <w:tab w:val="left" w:pos="1985"/>
        </w:tabs>
        <w:snapToGrid w:val="0"/>
        <w:spacing w:before="100" w:after="40"/>
        <w:rPr>
          <w:rFonts w:ascii="Calibri" w:hAnsi="Calibri"/>
          <w:lang w:val="nl-BE"/>
        </w:rPr>
      </w:pPr>
      <w:r w:rsidRPr="00253006">
        <w:rPr>
          <w:rFonts w:ascii="Calibri" w:hAnsi="Calibri"/>
          <w:lang w:val="nl-BE"/>
        </w:rPr>
        <w:t>Nr. KBO:</w:t>
      </w:r>
    </w:p>
    <w:p w:rsidR="00E57986" w:rsidRPr="00253006" w:rsidRDefault="00E57986" w:rsidP="00E57986">
      <w:pPr>
        <w:tabs>
          <w:tab w:val="left" w:pos="1843"/>
          <w:tab w:val="left" w:pos="1985"/>
        </w:tabs>
        <w:snapToGrid w:val="0"/>
        <w:spacing w:before="100" w:after="40"/>
        <w:rPr>
          <w:rFonts w:ascii="Calibri" w:hAnsi="Calibri"/>
          <w:lang w:val="nl-BE"/>
        </w:rPr>
      </w:pPr>
    </w:p>
    <w:p w:rsidR="00E57986" w:rsidRPr="00253006" w:rsidRDefault="00E57986" w:rsidP="00E57986">
      <w:pPr>
        <w:tabs>
          <w:tab w:val="left" w:pos="1843"/>
          <w:tab w:val="left" w:pos="1985"/>
        </w:tabs>
        <w:snapToGrid w:val="0"/>
        <w:spacing w:before="100" w:after="40"/>
        <w:rPr>
          <w:rFonts w:ascii="Calibri" w:hAnsi="Calibri"/>
          <w:lang w:val="nl-BE"/>
        </w:rPr>
      </w:pPr>
      <w:r w:rsidRPr="00253006">
        <w:rPr>
          <w:rFonts w:ascii="Calibri" w:hAnsi="Calibri"/>
          <w:lang w:val="nl-BE"/>
        </w:rPr>
        <w:t>vertegenwoordigd door:</w:t>
      </w:r>
    </w:p>
    <w:p w:rsidR="00E57986" w:rsidRPr="00253006" w:rsidRDefault="00E57986" w:rsidP="00E57986">
      <w:pPr>
        <w:tabs>
          <w:tab w:val="left" w:pos="1843"/>
          <w:tab w:val="left" w:pos="1985"/>
        </w:tabs>
        <w:spacing w:before="100" w:after="40"/>
        <w:rPr>
          <w:rFonts w:ascii="Calibri" w:hAnsi="Calibri"/>
          <w:lang w:val="nl-BE"/>
        </w:rPr>
      </w:pPr>
      <w:r w:rsidRPr="00253006">
        <w:rPr>
          <w:rFonts w:ascii="Calibri" w:hAnsi="Calibri"/>
          <w:lang w:val="nl-BE"/>
        </w:rPr>
        <w:t>.......................................................... (naam, voornaam en titel van de persoon die wettelijk bevoegd is om de organisatie te vertegenwoordigen)</w:t>
      </w:r>
    </w:p>
    <w:p w:rsidR="00E57986" w:rsidRPr="00253006" w:rsidRDefault="00E57986" w:rsidP="00E57986">
      <w:pPr>
        <w:tabs>
          <w:tab w:val="left" w:pos="1843"/>
          <w:tab w:val="left" w:pos="1985"/>
        </w:tabs>
        <w:spacing w:before="100" w:after="40"/>
        <w:rPr>
          <w:rFonts w:ascii="Calibri" w:hAnsi="Calibri"/>
          <w:lang w:val="nl-BE"/>
        </w:rPr>
      </w:pPr>
    </w:p>
    <w:p w:rsidR="00E57986" w:rsidRPr="00253006" w:rsidRDefault="00E57986" w:rsidP="00E57986">
      <w:pPr>
        <w:tabs>
          <w:tab w:val="left" w:pos="1843"/>
          <w:tab w:val="left" w:pos="1985"/>
        </w:tabs>
        <w:spacing w:before="100" w:after="40"/>
        <w:rPr>
          <w:rFonts w:ascii="Calibri" w:hAnsi="Calibri"/>
          <w:lang w:val="nl-BE"/>
        </w:rPr>
      </w:pPr>
      <w:r w:rsidRPr="00253006">
        <w:rPr>
          <w:rFonts w:ascii="Calibri" w:hAnsi="Calibri"/>
          <w:lang w:val="nl-BE"/>
        </w:rPr>
        <w:t>en door ……………………………………………………. (naam, voornaam en titel van de peter van het project)</w:t>
      </w:r>
    </w:p>
    <w:p w:rsidR="00E57986" w:rsidRPr="00253006" w:rsidRDefault="00E57986" w:rsidP="00E57986">
      <w:pPr>
        <w:tabs>
          <w:tab w:val="left" w:pos="1843"/>
          <w:tab w:val="left" w:pos="1985"/>
        </w:tabs>
        <w:spacing w:before="100" w:after="40"/>
        <w:rPr>
          <w:rFonts w:ascii="Calibri" w:hAnsi="Calibri"/>
          <w:lang w:val="nl-BE"/>
        </w:rPr>
      </w:pPr>
    </w:p>
    <w:p w:rsidR="00E57986" w:rsidRPr="00253006" w:rsidRDefault="00E57986" w:rsidP="00E57986">
      <w:pPr>
        <w:tabs>
          <w:tab w:val="left" w:pos="1843"/>
          <w:tab w:val="left" w:pos="1985"/>
        </w:tabs>
        <w:spacing w:before="100" w:after="40"/>
        <w:rPr>
          <w:rFonts w:ascii="Calibri" w:hAnsi="Calibri"/>
          <w:lang w:val="nl-BE"/>
        </w:rPr>
      </w:pPr>
    </w:p>
    <w:p w:rsidR="00E57986" w:rsidRPr="00253006" w:rsidRDefault="00E57986" w:rsidP="00E57986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  <w:lang w:val="nl-BE"/>
        </w:rPr>
      </w:pPr>
      <w:r w:rsidRPr="00253006">
        <w:rPr>
          <w:rFonts w:asciiTheme="majorHAnsi" w:hAnsiTheme="majorHAnsi"/>
          <w:lang w:val="nl-BE"/>
        </w:rPr>
        <w:t>Verklaart kennis genomen te hebben van het reglement van de actie SPIN-OFF en verbindt zich ertoe het te respecteren.</w:t>
      </w:r>
    </w:p>
    <w:p w:rsidR="00E57986" w:rsidRPr="00253006" w:rsidRDefault="00E57986" w:rsidP="00E57986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  <w:lang w:val="nl-BE"/>
        </w:rPr>
      </w:pPr>
      <w:r w:rsidRPr="00253006">
        <w:rPr>
          <w:rFonts w:asciiTheme="majorHAnsi" w:hAnsiTheme="majorHAnsi"/>
          <w:lang w:val="nl-BE"/>
        </w:rPr>
        <w:t>Verbindt zich ertoe de context te creëren die nodig is om het p</w:t>
      </w:r>
      <w:r>
        <w:rPr>
          <w:rFonts w:asciiTheme="majorHAnsi" w:hAnsiTheme="majorHAnsi"/>
          <w:lang w:val="nl-BE"/>
        </w:rPr>
        <w:t>roject</w:t>
      </w:r>
      <w:r w:rsidRPr="00253006">
        <w:rPr>
          <w:rFonts w:asciiTheme="majorHAnsi" w:hAnsiTheme="majorHAnsi"/>
          <w:lang w:val="nl-BE"/>
        </w:rPr>
        <w:t xml:space="preserve"> goed uit te voeren.</w:t>
      </w:r>
    </w:p>
    <w:p w:rsidR="00E57986" w:rsidRPr="00253006" w:rsidRDefault="00E57986" w:rsidP="00E57986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  <w:lang w:val="nl-BE"/>
        </w:rPr>
      </w:pPr>
      <w:r w:rsidRPr="00253006">
        <w:rPr>
          <w:rFonts w:asciiTheme="majorHAnsi" w:hAnsiTheme="majorHAnsi"/>
          <w:lang w:val="nl-BE"/>
        </w:rPr>
        <w:t>Verbindt zich ertoe de verbintenissen vermeld in dit document na te leven.</w:t>
      </w:r>
    </w:p>
    <w:p w:rsidR="00E57986" w:rsidRPr="00253006" w:rsidRDefault="00E57986" w:rsidP="00E57986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  <w:lang w:val="nl-BE"/>
        </w:rPr>
      </w:pPr>
      <w:r w:rsidRPr="00253006">
        <w:rPr>
          <w:rFonts w:asciiTheme="majorHAnsi" w:hAnsiTheme="majorHAnsi"/>
          <w:lang w:val="nl-BE"/>
        </w:rPr>
        <w:t>Bevestigt dat alle informatie verstrekt in dit formulier volledig en waar is.</w:t>
      </w:r>
    </w:p>
    <w:p w:rsidR="00E57986" w:rsidRPr="00253006" w:rsidRDefault="00E57986" w:rsidP="00E57986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  <w:lang w:val="nl-BE"/>
        </w:rPr>
      </w:pPr>
      <w:r w:rsidRPr="00253006">
        <w:rPr>
          <w:rFonts w:asciiTheme="majorHAnsi" w:hAnsiTheme="majorHAnsi"/>
          <w:lang w:val="nl-BE"/>
        </w:rPr>
        <w:t>Verklaart dat er geen belangenconflict bestaat tussen de activiteiten van de organisatie en huidig project.</w:t>
      </w:r>
    </w:p>
    <w:p w:rsidR="00E57986" w:rsidRPr="00253006" w:rsidRDefault="00E57986" w:rsidP="00E57986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  <w:lang w:val="nl-BE"/>
        </w:rPr>
      </w:pPr>
      <w:r w:rsidRPr="00253006">
        <w:rPr>
          <w:rFonts w:asciiTheme="majorHAnsi" w:hAnsiTheme="majorHAnsi"/>
          <w:lang w:val="nl-BE"/>
        </w:rPr>
        <w:t>Verklaart zich</w:t>
      </w:r>
      <w:r>
        <w:rPr>
          <w:rFonts w:asciiTheme="majorHAnsi" w:hAnsiTheme="majorHAnsi"/>
          <w:lang w:val="nl-BE"/>
        </w:rPr>
        <w:t xml:space="preserve">, in voorkomend geval, </w:t>
      </w:r>
      <w:r w:rsidRPr="00253006">
        <w:rPr>
          <w:rFonts w:asciiTheme="majorHAnsi" w:hAnsiTheme="majorHAnsi"/>
          <w:lang w:val="nl-BE"/>
        </w:rPr>
        <w:t>te houden aan de samenwerkingsovereenkomst tussen de begunstigde(n) en de peter(s).</w:t>
      </w:r>
    </w:p>
    <w:p w:rsidR="00E57986" w:rsidRPr="00253006" w:rsidRDefault="00E57986" w:rsidP="00E57986">
      <w:pPr>
        <w:rPr>
          <w:rFonts w:asciiTheme="majorHAnsi" w:hAnsiTheme="majorHAnsi" w:cstheme="majorHAnsi"/>
          <w:lang w:val="nl-BE"/>
        </w:rPr>
      </w:pPr>
    </w:p>
    <w:p w:rsidR="00E57986" w:rsidRPr="00253006" w:rsidRDefault="00E57986" w:rsidP="00E57986">
      <w:pPr>
        <w:tabs>
          <w:tab w:val="left" w:pos="350"/>
        </w:tabs>
        <w:spacing w:before="100" w:after="40"/>
        <w:ind w:left="455" w:hanging="369"/>
        <w:rPr>
          <w:rFonts w:ascii="Calibri" w:hAnsi="Calibri"/>
          <w:lang w:val="nl-BE"/>
        </w:rPr>
      </w:pPr>
    </w:p>
    <w:p w:rsidR="00E57986" w:rsidRPr="00253006" w:rsidRDefault="00E57986" w:rsidP="00E57986">
      <w:pPr>
        <w:tabs>
          <w:tab w:val="left" w:pos="1843"/>
          <w:tab w:val="left" w:pos="1985"/>
        </w:tabs>
        <w:spacing w:before="160" w:after="100"/>
        <w:rPr>
          <w:rFonts w:ascii="Calibri" w:hAnsi="Calibri"/>
          <w:lang w:val="nl-BE"/>
        </w:rPr>
      </w:pPr>
      <w:r w:rsidRPr="00253006">
        <w:rPr>
          <w:rFonts w:ascii="Calibri" w:hAnsi="Calibri"/>
          <w:lang w:val="nl-BE"/>
        </w:rPr>
        <w:t>Naam: ..........................................................</w:t>
      </w:r>
      <w:r w:rsidRPr="00253006">
        <w:rPr>
          <w:rFonts w:ascii="Calibri" w:hAnsi="Calibri"/>
          <w:lang w:val="nl-BE"/>
        </w:rPr>
        <w:tab/>
        <w:t>Datum: ..........................................................</w:t>
      </w:r>
    </w:p>
    <w:p w:rsidR="00E57986" w:rsidRPr="00253006" w:rsidRDefault="00E57986" w:rsidP="00E57986">
      <w:pPr>
        <w:tabs>
          <w:tab w:val="left" w:pos="1843"/>
          <w:tab w:val="left" w:pos="1985"/>
        </w:tabs>
        <w:spacing w:before="160" w:after="100"/>
        <w:rPr>
          <w:rFonts w:ascii="Calibri" w:hAnsi="Calibri"/>
          <w:lang w:val="nl-BE"/>
        </w:rPr>
      </w:pPr>
      <w:r w:rsidRPr="00253006">
        <w:rPr>
          <w:rFonts w:ascii="Calibri" w:hAnsi="Calibri"/>
          <w:lang w:val="nl-BE"/>
        </w:rPr>
        <w:t>Handtekening:</w:t>
      </w:r>
    </w:p>
    <w:p w:rsidR="00E57986" w:rsidRPr="00253006" w:rsidRDefault="00E57986" w:rsidP="00E57986">
      <w:pPr>
        <w:tabs>
          <w:tab w:val="left" w:pos="1843"/>
          <w:tab w:val="left" w:pos="1985"/>
        </w:tabs>
        <w:spacing w:before="160" w:after="100"/>
        <w:rPr>
          <w:rFonts w:ascii="Calibri" w:hAnsi="Calibri"/>
          <w:lang w:val="nl-BE"/>
        </w:rPr>
      </w:pPr>
    </w:p>
    <w:p w:rsidR="00E57986" w:rsidRPr="00253006" w:rsidRDefault="00E57986" w:rsidP="00E57986">
      <w:pPr>
        <w:tabs>
          <w:tab w:val="left" w:pos="1843"/>
          <w:tab w:val="left" w:pos="1985"/>
        </w:tabs>
        <w:spacing w:before="160" w:after="100"/>
        <w:rPr>
          <w:rFonts w:ascii="Calibri" w:hAnsi="Calibri"/>
          <w:lang w:val="nl-BE"/>
        </w:rPr>
      </w:pPr>
      <w:r w:rsidRPr="00253006">
        <w:rPr>
          <w:rFonts w:ascii="Calibri" w:hAnsi="Calibri"/>
          <w:lang w:val="nl-BE"/>
        </w:rPr>
        <w:t>Naam:……………………………………………………….</w:t>
      </w:r>
    </w:p>
    <w:p w:rsidR="00E57986" w:rsidRPr="00253006" w:rsidRDefault="00E57986" w:rsidP="00E57986">
      <w:pPr>
        <w:tabs>
          <w:tab w:val="left" w:pos="1843"/>
          <w:tab w:val="left" w:pos="1985"/>
        </w:tabs>
        <w:spacing w:before="160" w:after="100"/>
        <w:rPr>
          <w:lang w:val="nl-BE"/>
        </w:rPr>
      </w:pPr>
      <w:r w:rsidRPr="00253006">
        <w:rPr>
          <w:rFonts w:ascii="Calibri" w:hAnsi="Calibri"/>
          <w:lang w:val="nl-BE"/>
        </w:rPr>
        <w:t xml:space="preserve">Handtekening: </w:t>
      </w:r>
    </w:p>
    <w:p w:rsidR="0014174C" w:rsidRPr="00E57986" w:rsidRDefault="0014174C">
      <w:pPr>
        <w:rPr>
          <w:lang w:val="nl-BE"/>
        </w:rPr>
      </w:pPr>
    </w:p>
    <w:sectPr w:rsidR="0014174C" w:rsidRPr="00E579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13B5" w:rsidRDefault="004313B5" w:rsidP="00E57986">
      <w:r>
        <w:separator/>
      </w:r>
    </w:p>
  </w:endnote>
  <w:endnote w:type="continuationSeparator" w:id="0">
    <w:p w:rsidR="004313B5" w:rsidRDefault="004313B5" w:rsidP="00E57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7E2" w:rsidRDefault="008E47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986" w:rsidRPr="00E57986" w:rsidRDefault="00E57986" w:rsidP="00E57986">
    <w:pPr>
      <w:pStyle w:val="Pieddepage"/>
      <w:tabs>
        <w:tab w:val="right" w:pos="9638"/>
      </w:tabs>
      <w:rPr>
        <w:rFonts w:eastAsia="Arial" w:cs="Arial"/>
        <w:color w:val="2F5496"/>
        <w:sz w:val="16"/>
        <w:szCs w:val="16"/>
        <w:lang w:val="nl-BE"/>
      </w:rPr>
    </w:pPr>
    <w:r>
      <w:rPr>
        <w:color w:val="2F5496"/>
        <w:sz w:val="16"/>
        <w:szCs w:val="16"/>
        <w:lang w:val="nl-BE"/>
      </w:rPr>
      <w:t>SPIN-OFF</w:t>
    </w:r>
    <w:bookmarkStart w:id="4" w:name="_GoBack"/>
    <w:bookmarkEnd w:id="4"/>
    <w:r w:rsidRPr="00BD6939">
      <w:rPr>
        <w:rFonts w:eastAsia="Arial" w:cs="Arial"/>
        <w:color w:val="2F5496"/>
        <w:sz w:val="16"/>
        <w:szCs w:val="16"/>
        <w:lang w:val="nl-BE"/>
      </w:rPr>
      <w:tab/>
    </w:r>
    <w:r w:rsidRPr="00E57986">
      <w:rPr>
        <w:color w:val="2F5496"/>
        <w:sz w:val="16"/>
        <w:szCs w:val="16"/>
        <w:lang w:val="nl-BE"/>
      </w:rPr>
      <w:t>Samenwerkingsovereenkomst peterschap</w:t>
    </w:r>
    <w:r w:rsidRPr="00BD6939">
      <w:rPr>
        <w:color w:val="2F5496"/>
        <w:sz w:val="16"/>
        <w:szCs w:val="16"/>
        <w:lang w:val="nl-BE"/>
      </w:rPr>
      <w:tab/>
    </w:r>
    <w:r w:rsidRPr="00BD6939">
      <w:rPr>
        <w:rFonts w:eastAsia="Arial" w:cs="Arial"/>
        <w:color w:val="2F5496"/>
        <w:sz w:val="16"/>
        <w:szCs w:val="16"/>
        <w:lang w:val="nl-BE"/>
      </w:rPr>
      <w:t>P</w:t>
    </w:r>
    <w:r w:rsidRPr="00BD6939">
      <w:rPr>
        <w:color w:val="2F5496"/>
        <w:sz w:val="16"/>
        <w:szCs w:val="16"/>
        <w:lang w:val="nl-BE"/>
      </w:rPr>
      <w:t>ag</w:t>
    </w:r>
    <w:r>
      <w:rPr>
        <w:color w:val="2F5496"/>
        <w:sz w:val="16"/>
        <w:szCs w:val="16"/>
        <w:lang w:val="nl-BE"/>
      </w:rPr>
      <w:t>ina</w:t>
    </w:r>
    <w:r w:rsidRPr="00BD6939">
      <w:rPr>
        <w:rFonts w:eastAsia="Arial" w:cs="Arial"/>
        <w:color w:val="2F5496"/>
        <w:sz w:val="16"/>
        <w:szCs w:val="16"/>
        <w:lang w:val="nl-BE"/>
      </w:rPr>
      <w:t xml:space="preserve"> </w:t>
    </w:r>
    <w:r w:rsidRPr="00FA7FEE">
      <w:rPr>
        <w:rStyle w:val="Numrodepage"/>
        <w:color w:val="2F5496"/>
        <w:sz w:val="16"/>
        <w:szCs w:val="16"/>
        <w:lang w:val="fr-FR"/>
      </w:rPr>
      <w:fldChar w:fldCharType="begin"/>
    </w:r>
    <w:r w:rsidRPr="00BD6939">
      <w:rPr>
        <w:rStyle w:val="Numrodepage"/>
        <w:color w:val="2F5496"/>
        <w:sz w:val="16"/>
        <w:szCs w:val="16"/>
        <w:lang w:val="nl-BE"/>
      </w:rPr>
      <w:instrText xml:space="preserve"> PAGE </w:instrText>
    </w:r>
    <w:r w:rsidRPr="00FA7FEE">
      <w:rPr>
        <w:rStyle w:val="Numrodepage"/>
        <w:color w:val="2F5496"/>
        <w:sz w:val="16"/>
        <w:szCs w:val="16"/>
        <w:lang w:val="fr-FR"/>
      </w:rPr>
      <w:fldChar w:fldCharType="separate"/>
    </w:r>
    <w:r>
      <w:rPr>
        <w:rStyle w:val="Numrodepage"/>
        <w:color w:val="2F5496"/>
        <w:sz w:val="16"/>
        <w:szCs w:val="16"/>
        <w:lang w:val="fr-FR"/>
      </w:rPr>
      <w:t>7</w:t>
    </w:r>
    <w:r w:rsidRPr="00FA7FEE">
      <w:rPr>
        <w:rStyle w:val="Numrodepage"/>
        <w:color w:val="2F5496"/>
        <w:sz w:val="16"/>
        <w:szCs w:val="16"/>
        <w:lang w:val="fr-FR"/>
      </w:rPr>
      <w:fldChar w:fldCharType="end"/>
    </w:r>
    <w:r w:rsidRPr="00BD6939">
      <w:rPr>
        <w:rStyle w:val="Numrodepage"/>
        <w:rFonts w:eastAsia="Arial" w:cs="Arial"/>
        <w:color w:val="2F5496"/>
        <w:sz w:val="16"/>
        <w:szCs w:val="16"/>
        <w:lang w:val="nl-BE"/>
      </w:rPr>
      <w:t xml:space="preserve"> / </w:t>
    </w:r>
    <w:r w:rsidRPr="00FA7FEE">
      <w:rPr>
        <w:rStyle w:val="Numrodepage"/>
        <w:color w:val="2F5496"/>
        <w:sz w:val="16"/>
        <w:szCs w:val="16"/>
        <w:lang w:val="fr-FR"/>
      </w:rPr>
      <w:fldChar w:fldCharType="begin"/>
    </w:r>
    <w:r w:rsidRPr="00BD6939">
      <w:rPr>
        <w:rStyle w:val="Numrodepage"/>
        <w:color w:val="2F5496"/>
        <w:sz w:val="16"/>
        <w:szCs w:val="16"/>
        <w:lang w:val="nl-BE"/>
      </w:rPr>
      <w:instrText xml:space="preserve"> NUMPAGES \*Arabic </w:instrText>
    </w:r>
    <w:r w:rsidRPr="00FA7FEE">
      <w:rPr>
        <w:rStyle w:val="Numrodepage"/>
        <w:color w:val="2F5496"/>
        <w:sz w:val="16"/>
        <w:szCs w:val="16"/>
        <w:lang w:val="fr-FR"/>
      </w:rPr>
      <w:fldChar w:fldCharType="separate"/>
    </w:r>
    <w:r>
      <w:rPr>
        <w:rStyle w:val="Numrodepage"/>
        <w:color w:val="2F5496"/>
        <w:sz w:val="16"/>
        <w:szCs w:val="16"/>
        <w:lang w:val="fr-FR"/>
      </w:rPr>
      <w:t>7</w:t>
    </w:r>
    <w:r w:rsidRPr="00FA7FEE">
      <w:rPr>
        <w:rStyle w:val="Numrodepage"/>
        <w:color w:val="2F5496"/>
        <w:sz w:val="16"/>
        <w:szCs w:val="16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7E2" w:rsidRDefault="008E47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13B5" w:rsidRDefault="004313B5" w:rsidP="00E57986">
      <w:r>
        <w:separator/>
      </w:r>
    </w:p>
  </w:footnote>
  <w:footnote w:type="continuationSeparator" w:id="0">
    <w:p w:rsidR="004313B5" w:rsidRDefault="004313B5" w:rsidP="00E57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7E2" w:rsidRDefault="008E47E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986" w:rsidRDefault="00E57986">
    <w:pPr>
      <w:pStyle w:val="En-tte"/>
    </w:pPr>
    <w:r>
      <w:rPr>
        <w:noProof/>
        <w:lang w:val="fr-BE" w:eastAsia="fr-BE"/>
      </w:rPr>
      <w:drawing>
        <wp:anchor distT="0" distB="0" distL="114300" distR="114300" simplePos="0" relativeHeight="251659264" behindDoc="1" locked="0" layoutInCell="1" allowOverlap="1" wp14:anchorId="6D83622F" wp14:editId="645A959D">
          <wp:simplePos x="0" y="0"/>
          <wp:positionH relativeFrom="column">
            <wp:posOffset>-171450</wp:posOffset>
          </wp:positionH>
          <wp:positionV relativeFrom="paragraph">
            <wp:posOffset>-562610</wp:posOffset>
          </wp:positionV>
          <wp:extent cx="1830705" cy="1219200"/>
          <wp:effectExtent l="0" t="0" r="0" b="0"/>
          <wp:wrapNone/>
          <wp:docPr id="6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MYK_innoviris_we fund your future_MAIN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0705" cy="121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7E2" w:rsidRDefault="008E47E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re1"/>
      <w:suff w:val="nothing"/>
      <w:lvlText w:val="%1"/>
      <w:lvlJc w:val="left"/>
      <w:pPr>
        <w:tabs>
          <w:tab w:val="num" w:pos="1277"/>
        </w:tabs>
        <w:ind w:left="1709" w:hanging="432"/>
      </w:pPr>
    </w:lvl>
    <w:lvl w:ilvl="1">
      <w:start w:val="1"/>
      <w:numFmt w:val="decimal"/>
      <w:pStyle w:val="Titre2"/>
      <w:suff w:val="nothing"/>
      <w:lvlText w:val="%1.%2"/>
      <w:lvlJc w:val="left"/>
      <w:pPr>
        <w:tabs>
          <w:tab w:val="num" w:pos="1277"/>
        </w:tabs>
        <w:ind w:left="1853" w:hanging="576"/>
      </w:pPr>
    </w:lvl>
    <w:lvl w:ilvl="2">
      <w:start w:val="1"/>
      <w:numFmt w:val="decimal"/>
      <w:pStyle w:val="Titre3"/>
      <w:suff w:val="nothing"/>
      <w:lvlText w:val="%1.%2.%3"/>
      <w:lvlJc w:val="left"/>
      <w:pPr>
        <w:tabs>
          <w:tab w:val="num" w:pos="1277"/>
        </w:tabs>
        <w:ind w:left="1997" w:hanging="720"/>
      </w:pPr>
    </w:lvl>
    <w:lvl w:ilvl="3">
      <w:start w:val="1"/>
      <w:numFmt w:val="decimal"/>
      <w:pStyle w:val="Titre4"/>
      <w:suff w:val="nothing"/>
      <w:lvlText w:val="%1.%2.%3.%4"/>
      <w:lvlJc w:val="left"/>
      <w:pPr>
        <w:tabs>
          <w:tab w:val="num" w:pos="1277"/>
        </w:tabs>
        <w:ind w:left="2141" w:hanging="864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1277"/>
        </w:tabs>
        <w:ind w:left="2285" w:hanging="1008"/>
      </w:pPr>
    </w:lvl>
    <w:lvl w:ilvl="5">
      <w:start w:val="1"/>
      <w:numFmt w:val="decimal"/>
      <w:suff w:val="nothing"/>
      <w:lvlText w:val="%2.%3.%4.%5.%6"/>
      <w:lvlJc w:val="left"/>
      <w:pPr>
        <w:tabs>
          <w:tab w:val="num" w:pos="1277"/>
        </w:tabs>
        <w:ind w:left="2429" w:hanging="1152"/>
      </w:pPr>
    </w:lvl>
    <w:lvl w:ilvl="6">
      <w:start w:val="1"/>
      <w:numFmt w:val="decimal"/>
      <w:suff w:val="nothing"/>
      <w:lvlText w:val="%3.%4.%5.%6.%7"/>
      <w:lvlJc w:val="left"/>
      <w:pPr>
        <w:tabs>
          <w:tab w:val="num" w:pos="1277"/>
        </w:tabs>
        <w:ind w:left="2573" w:hanging="1296"/>
      </w:pPr>
    </w:lvl>
    <w:lvl w:ilvl="7">
      <w:start w:val="1"/>
      <w:numFmt w:val="decimal"/>
      <w:suff w:val="nothing"/>
      <w:lvlText w:val="%4.%5.%6.%7.%8"/>
      <w:lvlJc w:val="left"/>
      <w:pPr>
        <w:tabs>
          <w:tab w:val="num" w:pos="1277"/>
        </w:tabs>
        <w:ind w:left="2717" w:hanging="1440"/>
      </w:pPr>
    </w:lvl>
    <w:lvl w:ilvl="8">
      <w:start w:val="1"/>
      <w:numFmt w:val="decimal"/>
      <w:suff w:val="nothing"/>
      <w:lvlText w:val="%5.%6.%7.%8.%9"/>
      <w:lvlJc w:val="left"/>
      <w:pPr>
        <w:tabs>
          <w:tab w:val="num" w:pos="1277"/>
        </w:tabs>
        <w:ind w:left="2861" w:hanging="1584"/>
      </w:pPr>
    </w:lvl>
  </w:abstractNum>
  <w:abstractNum w:abstractNumId="1" w15:restartNumberingAfterBreak="0">
    <w:nsid w:val="783307E4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986"/>
    <w:rsid w:val="00063807"/>
    <w:rsid w:val="0014174C"/>
    <w:rsid w:val="002051E9"/>
    <w:rsid w:val="004313B5"/>
    <w:rsid w:val="005968D0"/>
    <w:rsid w:val="008E47E2"/>
    <w:rsid w:val="00C65416"/>
    <w:rsid w:val="00C65DF2"/>
    <w:rsid w:val="00E5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95235"/>
  <w15:chartTrackingRefBased/>
  <w15:docId w15:val="{709EC833-40A1-4BD2-A11C-993DB4999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57986"/>
    <w:pPr>
      <w:suppressAutoHyphens/>
      <w:spacing w:after="0" w:line="240" w:lineRule="auto"/>
    </w:pPr>
    <w:rPr>
      <w:rFonts w:ascii="Times New Roman" w:eastAsia="Times New Roman" w:hAnsi="Times New Roman" w:cs="Times New Roman"/>
      <w:lang w:val="nl-NL" w:eastAsia="zh-CN"/>
    </w:rPr>
  </w:style>
  <w:style w:type="paragraph" w:styleId="Titre1">
    <w:name w:val="heading 1"/>
    <w:basedOn w:val="Normal"/>
    <w:next w:val="Normal"/>
    <w:link w:val="Titre1Car"/>
    <w:qFormat/>
    <w:rsid w:val="00E57986"/>
    <w:pPr>
      <w:keepNext/>
      <w:keepLines/>
      <w:numPr>
        <w:numId w:val="1"/>
      </w:numPr>
      <w:spacing w:before="480"/>
      <w:ind w:left="0" w:firstLine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E57986"/>
    <w:pPr>
      <w:keepNext/>
      <w:numPr>
        <w:ilvl w:val="1"/>
        <w:numId w:val="1"/>
      </w:numPr>
      <w:spacing w:before="11" w:after="62"/>
      <w:ind w:left="576"/>
      <w:outlineLvl w:val="1"/>
    </w:pPr>
    <w:rPr>
      <w:rFonts w:cs="Cambria"/>
      <w:color w:val="000000"/>
      <w:sz w:val="21"/>
      <w:szCs w:val="16"/>
      <w:lang w:val="x-none"/>
    </w:rPr>
  </w:style>
  <w:style w:type="paragraph" w:styleId="Titre3">
    <w:name w:val="heading 3"/>
    <w:basedOn w:val="Normal"/>
    <w:next w:val="Corpsdetexte"/>
    <w:link w:val="Titre3Car"/>
    <w:qFormat/>
    <w:rsid w:val="00E57986"/>
    <w:pPr>
      <w:keepNext/>
      <w:numPr>
        <w:ilvl w:val="2"/>
        <w:numId w:val="1"/>
      </w:numPr>
      <w:spacing w:before="240" w:after="120"/>
      <w:ind w:left="720"/>
      <w:outlineLvl w:val="2"/>
    </w:pPr>
    <w:rPr>
      <w:rFonts w:eastAsia="Microsoft YaHei"/>
      <w:b/>
      <w:bCs/>
      <w:szCs w:val="28"/>
    </w:rPr>
  </w:style>
  <w:style w:type="paragraph" w:styleId="Titre4">
    <w:name w:val="heading 4"/>
    <w:basedOn w:val="Normal"/>
    <w:next w:val="Corpsdetexte"/>
    <w:link w:val="Titre4Car"/>
    <w:qFormat/>
    <w:rsid w:val="00E57986"/>
    <w:pPr>
      <w:keepNext/>
      <w:numPr>
        <w:ilvl w:val="3"/>
        <w:numId w:val="1"/>
      </w:numPr>
      <w:spacing w:before="240" w:after="120"/>
      <w:ind w:left="864"/>
      <w:outlineLvl w:val="3"/>
    </w:pPr>
    <w:rPr>
      <w:rFonts w:eastAsia="Microsoft YaHei"/>
      <w:b/>
      <w:bCs/>
      <w:i/>
      <w:iCs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57986"/>
    <w:rPr>
      <w:rFonts w:ascii="Cambria" w:eastAsia="Times New Roman" w:hAnsi="Cambria" w:cs="Cambria"/>
      <w:b/>
      <w:bCs/>
      <w:color w:val="365F91"/>
      <w:sz w:val="28"/>
      <w:szCs w:val="28"/>
      <w:lang w:val="nl-NL" w:eastAsia="zh-CN"/>
    </w:rPr>
  </w:style>
  <w:style w:type="character" w:customStyle="1" w:styleId="Titre2Car">
    <w:name w:val="Titre 2 Car"/>
    <w:basedOn w:val="Policepardfaut"/>
    <w:link w:val="Titre2"/>
    <w:rsid w:val="00E57986"/>
    <w:rPr>
      <w:rFonts w:ascii="Times New Roman" w:eastAsia="Times New Roman" w:hAnsi="Times New Roman" w:cs="Cambria"/>
      <w:color w:val="000000"/>
      <w:sz w:val="21"/>
      <w:szCs w:val="16"/>
      <w:lang w:val="x-none" w:eastAsia="zh-CN"/>
    </w:rPr>
  </w:style>
  <w:style w:type="character" w:customStyle="1" w:styleId="Titre3Car">
    <w:name w:val="Titre 3 Car"/>
    <w:basedOn w:val="Policepardfaut"/>
    <w:link w:val="Titre3"/>
    <w:rsid w:val="00E57986"/>
    <w:rPr>
      <w:rFonts w:ascii="Times New Roman" w:eastAsia="Microsoft YaHei" w:hAnsi="Times New Roman" w:cs="Times New Roman"/>
      <w:b/>
      <w:bCs/>
      <w:szCs w:val="28"/>
      <w:lang w:val="nl-NL" w:eastAsia="zh-CN"/>
    </w:rPr>
  </w:style>
  <w:style w:type="character" w:customStyle="1" w:styleId="Titre4Car">
    <w:name w:val="Titre 4 Car"/>
    <w:basedOn w:val="Policepardfaut"/>
    <w:link w:val="Titre4"/>
    <w:rsid w:val="00E57986"/>
    <w:rPr>
      <w:rFonts w:ascii="Times New Roman" w:eastAsia="Microsoft YaHei" w:hAnsi="Times New Roman" w:cs="Times New Roman"/>
      <w:b/>
      <w:bCs/>
      <w:i/>
      <w:iCs/>
      <w:szCs w:val="24"/>
      <w:lang w:val="nl-NL" w:eastAsia="zh-CN"/>
    </w:rPr>
  </w:style>
  <w:style w:type="paragraph" w:styleId="Paragraphedeliste">
    <w:name w:val="List Paragraph"/>
    <w:basedOn w:val="Normal"/>
    <w:uiPriority w:val="34"/>
    <w:qFormat/>
    <w:rsid w:val="00E57986"/>
    <w:pPr>
      <w:widowControl w:val="0"/>
      <w:suppressAutoHyphens w:val="0"/>
      <w:spacing w:line="260" w:lineRule="atLeast"/>
      <w:ind w:left="720"/>
      <w:contextualSpacing/>
      <w:jc w:val="both"/>
    </w:pPr>
    <w:rPr>
      <w:lang w:val="en-GB" w:eastAsia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5798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57986"/>
    <w:rPr>
      <w:rFonts w:ascii="Times New Roman" w:eastAsia="Times New Roman" w:hAnsi="Times New Roman" w:cs="Times New Roman"/>
      <w:lang w:val="nl-NL" w:eastAsia="zh-CN"/>
    </w:rPr>
  </w:style>
  <w:style w:type="paragraph" w:styleId="En-tte">
    <w:name w:val="header"/>
    <w:basedOn w:val="Normal"/>
    <w:link w:val="En-tteCar"/>
    <w:uiPriority w:val="99"/>
    <w:unhideWhenUsed/>
    <w:rsid w:val="00E5798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57986"/>
    <w:rPr>
      <w:rFonts w:ascii="Times New Roman" w:eastAsia="Times New Roman" w:hAnsi="Times New Roman" w:cs="Times New Roman"/>
      <w:lang w:val="nl-NL" w:eastAsia="zh-CN"/>
    </w:rPr>
  </w:style>
  <w:style w:type="paragraph" w:styleId="Pieddepage">
    <w:name w:val="footer"/>
    <w:basedOn w:val="Normal"/>
    <w:link w:val="PieddepageCar"/>
    <w:unhideWhenUsed/>
    <w:rsid w:val="00E5798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57986"/>
    <w:rPr>
      <w:rFonts w:ascii="Times New Roman" w:eastAsia="Times New Roman" w:hAnsi="Times New Roman" w:cs="Times New Roman"/>
      <w:lang w:val="nl-NL" w:eastAsia="zh-CN"/>
    </w:rPr>
  </w:style>
  <w:style w:type="character" w:styleId="Numrodepage">
    <w:name w:val="page number"/>
    <w:rsid w:val="00E57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Innoviris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GROSFILS Aline</dc:creator>
  <cp:keywords/>
  <dc:description/>
  <cp:lastModifiedBy>Aline Grosfils</cp:lastModifiedBy>
  <cp:revision>5</cp:revision>
  <dcterms:created xsi:type="dcterms:W3CDTF">2020-08-07T06:51:00Z</dcterms:created>
  <dcterms:modified xsi:type="dcterms:W3CDTF">2022-09-19T07:41:00Z</dcterms:modified>
</cp:coreProperties>
</file>